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154B9" w14:textId="2923E5E2" w:rsidR="00BE49DD" w:rsidRPr="00FF430B" w:rsidRDefault="00BE49DD" w:rsidP="00BE49DD">
      <w:pPr>
        <w:jc w:val="right"/>
        <w:rPr>
          <w:noProof w:val="0"/>
          <w:sz w:val="22"/>
          <w:szCs w:val="22"/>
          <w:lang w:val="ro-MD"/>
        </w:rPr>
      </w:pPr>
      <w:bookmarkStart w:id="0" w:name="_Toc449692096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9</w:t>
      </w:r>
    </w:p>
    <w:p w14:paraId="727C02E3" w14:textId="77777777" w:rsidR="00BE49DD" w:rsidRPr="00FF430B" w:rsidRDefault="00BE49DD" w:rsidP="00BE49DD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7A3B63" w:rsidRPr="00FF430B">
        <w:rPr>
          <w:noProof w:val="0"/>
          <w:lang w:val="ro-MD"/>
        </w:rPr>
        <w:t>D</w:t>
      </w:r>
      <w:r w:rsidRPr="00FF430B">
        <w:rPr>
          <w:noProof w:val="0"/>
          <w:lang w:val="ro-MD"/>
        </w:rPr>
        <w:t>ocumentația standard nr._____</w:t>
      </w:r>
    </w:p>
    <w:p w14:paraId="1A87BBD3" w14:textId="77777777" w:rsidR="00BE49DD" w:rsidRPr="00FF430B" w:rsidRDefault="00BE49DD" w:rsidP="00BE49DD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643D3CC8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bookmarkEnd w:id="0"/>
    <w:p w14:paraId="1C51A82A" w14:textId="77777777" w:rsidR="00AA1372" w:rsidRPr="00FF430B" w:rsidRDefault="00AA1372" w:rsidP="00950D18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p w14:paraId="03AD0F21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ab/>
      </w:r>
      <w:r w:rsidRPr="00FF430B">
        <w:rPr>
          <w:rFonts w:ascii="Times New Roman" w:hAnsi="Times New Roman"/>
          <w:b/>
          <w:szCs w:val="24"/>
          <w:lang w:val="ro-MD"/>
        </w:rPr>
        <w:tab/>
      </w:r>
      <w:r w:rsidRPr="00FF430B">
        <w:rPr>
          <w:rFonts w:ascii="Times New Roman" w:hAnsi="Times New Roman"/>
          <w:b/>
          <w:szCs w:val="24"/>
          <w:lang w:val="ro-MD"/>
        </w:rPr>
        <w:tab/>
        <w:t>BANCA</w:t>
      </w:r>
    </w:p>
    <w:p w14:paraId="212A1D7D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</w:t>
      </w:r>
    </w:p>
    <w:p w14:paraId="67B9F63C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(denumirea)</w:t>
      </w:r>
    </w:p>
    <w:p w14:paraId="642853FB" w14:textId="77777777" w:rsidR="00AA1372" w:rsidRPr="00FF430B" w:rsidRDefault="00AA1372" w:rsidP="00950D18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p w14:paraId="7A2AAB82" w14:textId="77777777" w:rsidR="00AA1372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SCRISOARE  DE  GARANŢIE  BANCARĂ</w:t>
      </w:r>
    </w:p>
    <w:p w14:paraId="52028692" w14:textId="77777777" w:rsidR="00AA1372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pentru participare cu ofertă la procedura de atribuire a contractului de achiziţie publică</w:t>
      </w:r>
    </w:p>
    <w:p w14:paraId="45F1820E" w14:textId="77777777" w:rsidR="00AA1372" w:rsidRPr="00FF430B" w:rsidRDefault="00AA137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p w14:paraId="5D1725F5" w14:textId="77777777" w:rsidR="00AA1372" w:rsidRPr="00FF430B" w:rsidRDefault="00AA137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p w14:paraId="5C17FDCC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</w:p>
    <w:p w14:paraId="1F705420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           </w:t>
      </w:r>
      <w:r w:rsidRPr="00FF430B">
        <w:rPr>
          <w:rFonts w:ascii="Times New Roman" w:hAnsi="Times New Roman"/>
          <w:szCs w:val="24"/>
          <w:lang w:val="ro-MD"/>
        </w:rPr>
        <w:t>(denumirea autorităţii contractante şi adresa completă)</w:t>
      </w:r>
    </w:p>
    <w:p w14:paraId="3358215F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_____________________________________________________________________________</w:t>
      </w:r>
    </w:p>
    <w:p w14:paraId="570519DE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cu privire la procedura de atribuire a contractului ____________________________________________________________________________,</w:t>
      </w:r>
    </w:p>
    <w:p w14:paraId="79BE4A1D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</w:t>
      </w:r>
      <w:r w:rsidRPr="00FF430B">
        <w:rPr>
          <w:rFonts w:ascii="Times New Roman" w:hAnsi="Times New Roman"/>
          <w:szCs w:val="24"/>
          <w:lang w:val="ro-MD"/>
        </w:rPr>
        <w:t>(denumirea contractului de achiziţie publică)</w:t>
      </w:r>
    </w:p>
    <w:p w14:paraId="142E2D07" w14:textId="77777777" w:rsidR="00E319CD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subsemnaţii___________________________________________________________________, </w:t>
      </w:r>
    </w:p>
    <w:p w14:paraId="4A822E00" w14:textId="77777777" w:rsidR="00AA1372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(denumirea băncii)</w:t>
      </w:r>
    </w:p>
    <w:p w14:paraId="7F2B8246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înregistrat la________________________________________</w:t>
      </w:r>
      <w:r w:rsidR="00A75527" w:rsidRPr="00FF430B">
        <w:rPr>
          <w:rFonts w:ascii="Times New Roman" w:hAnsi="Times New Roman"/>
          <w:szCs w:val="24"/>
          <w:lang w:val="ro-MD"/>
        </w:rPr>
        <w:t>__________________________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4331B42F" w14:textId="77777777" w:rsidR="00AA1372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(adresa băncii)</w:t>
      </w:r>
    </w:p>
    <w:p w14:paraId="64DA598C" w14:textId="77777777" w:rsidR="00E319CD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ne  obligăm faţă de ___________________________________________________________ să </w:t>
      </w:r>
    </w:p>
    <w:p w14:paraId="27AA2DF9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(denumirea autorităţii contractante</w:t>
      </w:r>
      <w:r w:rsidR="00A75527" w:rsidRPr="00FF430B">
        <w:rPr>
          <w:rFonts w:ascii="Times New Roman" w:hAnsi="Times New Roman"/>
          <w:szCs w:val="24"/>
          <w:lang w:val="ro-MD"/>
        </w:rPr>
        <w:t>)</w:t>
      </w:r>
    </w:p>
    <w:p w14:paraId="46B26254" w14:textId="77777777" w:rsidR="00AA1372" w:rsidRPr="00FF430B" w:rsidRDefault="00A227F2" w:rsidP="00950D18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plătim suma de__________________________________________, la prima sa cerere scrisă şi                                                                                    (suma în litere şi în cifre)</w:t>
      </w:r>
    </w:p>
    <w:p w14:paraId="4473052F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</w:p>
    <w:p w14:paraId="0B9ABFA8" w14:textId="77777777" w:rsidR="00AA1372" w:rsidRPr="00FF430B" w:rsidRDefault="00A227F2" w:rsidP="00950D18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fără ca acesta să aibă obligaţia de a-şi motiva cererea respectivă, cu condiţia</w:t>
      </w:r>
      <w:r w:rsidR="00A75527" w:rsidRPr="00FF430B">
        <w:rPr>
          <w:rFonts w:ascii="Times New Roman" w:hAnsi="Times New Roman"/>
          <w:szCs w:val="24"/>
          <w:lang w:val="ro-MD"/>
        </w:rPr>
        <w:t>,</w:t>
      </w:r>
      <w:r w:rsidRPr="00FF430B">
        <w:rPr>
          <w:rFonts w:ascii="Times New Roman" w:hAnsi="Times New Roman"/>
          <w:szCs w:val="24"/>
          <w:lang w:val="ro-MD"/>
        </w:rPr>
        <w:t xml:space="preserve"> ca în cererea sa autoritatea contractantă să specifice că suma cerută de ea şi datorată ei este din cauza existenţei uneia sau mai multora dintre situaţiile următoare:</w:t>
      </w:r>
    </w:p>
    <w:p w14:paraId="4AB752DE" w14:textId="77777777" w:rsidR="00AA1372" w:rsidRPr="00FF430B" w:rsidRDefault="00A227F2" w:rsidP="002F556B">
      <w:pPr>
        <w:pStyle w:val="BodyText"/>
        <w:numPr>
          <w:ilvl w:val="0"/>
          <w:numId w:val="7"/>
        </w:numPr>
        <w:tabs>
          <w:tab w:val="left" w:pos="1069"/>
        </w:tabs>
        <w:ind w:left="0" w:hanging="502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Ofertantul ____________________________________________________________________</w:t>
      </w:r>
    </w:p>
    <w:p w14:paraId="75F2E962" w14:textId="77777777" w:rsidR="00AA1372" w:rsidRPr="00FF430B" w:rsidRDefault="00A227F2" w:rsidP="00950D18">
      <w:pPr>
        <w:pStyle w:val="BodyText"/>
        <w:tabs>
          <w:tab w:val="left" w:pos="1069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  <w:t xml:space="preserve">(denumirea ofertantului)                                </w:t>
      </w:r>
    </w:p>
    <w:p w14:paraId="02F05389" w14:textId="77777777" w:rsidR="00AA1372" w:rsidRPr="00FF430B" w:rsidRDefault="00A227F2" w:rsidP="00950D18">
      <w:pPr>
        <w:pStyle w:val="BodyText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îşi  retrage sau modifică oferta în perioada de  valabilitate a acesteia;</w:t>
      </w:r>
    </w:p>
    <w:p w14:paraId="58C156DB" w14:textId="6D79B241" w:rsidR="00905A43" w:rsidRDefault="006D20F4">
      <w:pPr>
        <w:pStyle w:val="BodyText"/>
        <w:tabs>
          <w:tab w:val="left" w:pos="567"/>
        </w:tabs>
        <w:ind w:left="-284"/>
        <w:jc w:val="both"/>
        <w:rPr>
          <w:rFonts w:ascii="Times New Roman" w:hAnsi="Times New Roman"/>
          <w:szCs w:val="24"/>
          <w:lang w:val="ro-MD"/>
        </w:rPr>
      </w:pPr>
      <w:r w:rsidRPr="00661DEF">
        <w:rPr>
          <w:rFonts w:ascii="Times New Roman" w:hAnsi="Times New Roman"/>
          <w:szCs w:val="24"/>
          <w:lang w:val="ro-MD"/>
        </w:rPr>
        <w:t xml:space="preserve">Prezenta ofertă rămâne valabilă pentru perioada de </w:t>
      </w:r>
      <w:r w:rsidR="00590C16" w:rsidRPr="00661DEF">
        <w:rPr>
          <w:rFonts w:ascii="Times New Roman" w:hAnsi="Times New Roman"/>
          <w:szCs w:val="24"/>
          <w:lang w:val="ro-MD"/>
        </w:rPr>
        <w:t xml:space="preserve">timp specificată în </w:t>
      </w:r>
      <w:r w:rsidR="006B1854" w:rsidRPr="00385408">
        <w:rPr>
          <w:rFonts w:ascii="Times New Roman" w:hAnsi="Times New Roman"/>
          <w:b/>
          <w:bCs/>
          <w:szCs w:val="24"/>
          <w:lang w:val="ro-MD"/>
        </w:rPr>
        <w:t>Cererea de ofertă</w:t>
      </w:r>
      <w:r w:rsidR="00661DEF" w:rsidRPr="00385408">
        <w:rPr>
          <w:rFonts w:ascii="Times New Roman" w:hAnsi="Times New Roman"/>
          <w:b/>
          <w:bCs/>
          <w:szCs w:val="24"/>
          <w:lang w:val="ro-MD"/>
        </w:rPr>
        <w:t xml:space="preserve"> nr. 2025_EU_CBC_ICAB_</w:t>
      </w:r>
      <w:r w:rsidR="00BD2C12">
        <w:rPr>
          <w:rFonts w:ascii="Times New Roman" w:hAnsi="Times New Roman"/>
          <w:b/>
          <w:bCs/>
          <w:szCs w:val="24"/>
          <w:lang w:val="ro-MD"/>
        </w:rPr>
        <w:t>LOP</w:t>
      </w:r>
      <w:r w:rsidR="00661DEF" w:rsidRPr="00385408">
        <w:rPr>
          <w:rFonts w:ascii="Times New Roman" w:hAnsi="Times New Roman"/>
          <w:b/>
          <w:bCs/>
          <w:szCs w:val="24"/>
          <w:lang w:val="ro-MD"/>
        </w:rPr>
        <w:t>_008</w:t>
      </w:r>
      <w:r w:rsidRPr="00661DEF">
        <w:rPr>
          <w:rFonts w:ascii="Times New Roman" w:hAnsi="Times New Roman"/>
          <w:szCs w:val="24"/>
          <w:lang w:val="ro-MD"/>
        </w:rPr>
        <w:t>, începînd cu data-limită pentru depunerea ofertei,</w:t>
      </w:r>
      <w:r w:rsidR="00590C16" w:rsidRPr="00661DEF">
        <w:rPr>
          <w:rFonts w:ascii="Times New Roman" w:hAnsi="Times New Roman"/>
          <w:szCs w:val="24"/>
          <w:lang w:val="ro-MD"/>
        </w:rPr>
        <w:t xml:space="preserve"> în conformitate cu </w:t>
      </w:r>
      <w:r w:rsidR="00661DEF" w:rsidRPr="00661DEF">
        <w:rPr>
          <w:rFonts w:ascii="Times New Roman" w:hAnsi="Times New Roman"/>
          <w:szCs w:val="24"/>
          <w:lang w:val="ro-MD"/>
        </w:rPr>
        <w:t>Cererea de ofertă nr. 2025_EU_CBC_ICAB_LBC_008</w:t>
      </w:r>
      <w:r w:rsidR="001B1E45" w:rsidRPr="00661DEF">
        <w:rPr>
          <w:rFonts w:ascii="Times New Roman" w:hAnsi="Times New Roman"/>
          <w:szCs w:val="24"/>
          <w:lang w:val="ro-MD"/>
        </w:rPr>
        <w:t xml:space="preserve"> </w:t>
      </w:r>
      <w:r w:rsidRPr="00661DEF">
        <w:rPr>
          <w:rFonts w:ascii="Times New Roman" w:hAnsi="Times New Roman"/>
          <w:szCs w:val="24"/>
          <w:lang w:val="ro-MD"/>
        </w:rPr>
        <w:t>și rămâne obligatorie şi poate fi acceptată în orice moment până la expirarea acestei</w:t>
      </w:r>
      <w:r w:rsidRPr="00FF430B">
        <w:rPr>
          <w:rFonts w:ascii="Times New Roman" w:hAnsi="Times New Roman"/>
          <w:szCs w:val="24"/>
          <w:lang w:val="ro-MD"/>
        </w:rPr>
        <w:t xml:space="preserve"> perioade;</w:t>
      </w:r>
    </w:p>
    <w:p w14:paraId="46B15FDB" w14:textId="77777777" w:rsidR="00976033" w:rsidRPr="00FF430B" w:rsidRDefault="00976033">
      <w:pPr>
        <w:pStyle w:val="BodyText"/>
        <w:tabs>
          <w:tab w:val="left" w:pos="567"/>
        </w:tabs>
        <w:ind w:left="-284"/>
        <w:jc w:val="both"/>
        <w:rPr>
          <w:rFonts w:ascii="Times New Roman" w:hAnsi="Times New Roman"/>
          <w:szCs w:val="24"/>
          <w:lang w:val="ro-MD"/>
        </w:rPr>
      </w:pPr>
    </w:p>
    <w:p w14:paraId="0C2DF039" w14:textId="77777777" w:rsidR="00AA1372" w:rsidRPr="00FF430B" w:rsidRDefault="00A227F2" w:rsidP="002F556B">
      <w:pPr>
        <w:pStyle w:val="BodyText"/>
        <w:numPr>
          <w:ilvl w:val="0"/>
          <w:numId w:val="7"/>
        </w:numPr>
        <w:tabs>
          <w:tab w:val="left" w:pos="567"/>
        </w:tabs>
        <w:ind w:left="0" w:hanging="34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 sa fiind stabilită câştigătoare, ofertantul _______________________________________</w:t>
      </w:r>
    </w:p>
    <w:p w14:paraId="59656AF6" w14:textId="77777777" w:rsidR="00AA1372" w:rsidRPr="00FF430B" w:rsidRDefault="00E706C1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                             </w:t>
      </w:r>
      <w:r w:rsidR="00A227F2" w:rsidRPr="00FF430B">
        <w:rPr>
          <w:rFonts w:ascii="Times New Roman" w:hAnsi="Times New Roman"/>
          <w:szCs w:val="24"/>
          <w:lang w:val="ro-MD"/>
        </w:rPr>
        <w:t>(denumirea ofertantului)</w:t>
      </w:r>
    </w:p>
    <w:p w14:paraId="22C5384F" w14:textId="77777777" w:rsidR="00AA1372" w:rsidRDefault="00A227F2" w:rsidP="00950D18">
      <w:pPr>
        <w:pStyle w:val="BodyText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nu a constituit garanţia de bună execuție;</w:t>
      </w:r>
    </w:p>
    <w:p w14:paraId="5087E065" w14:textId="77777777" w:rsidR="00976033" w:rsidRPr="00FF430B" w:rsidRDefault="00976033" w:rsidP="00950D18">
      <w:pPr>
        <w:pStyle w:val="BodyText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</w:p>
    <w:p w14:paraId="030DF97B" w14:textId="77777777" w:rsidR="00AA1372" w:rsidRPr="00FF430B" w:rsidRDefault="00A227F2" w:rsidP="002F556B">
      <w:pPr>
        <w:pStyle w:val="BodyText"/>
        <w:numPr>
          <w:ilvl w:val="0"/>
          <w:numId w:val="7"/>
        </w:numPr>
        <w:tabs>
          <w:tab w:val="left" w:pos="567"/>
        </w:tabs>
        <w:ind w:left="0" w:hanging="34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lastRenderedPageBreak/>
        <w:t>Oferta sa fiind stabilită câştigătoare, ofertantul _______________________________________</w:t>
      </w:r>
    </w:p>
    <w:p w14:paraId="4A28A1CD" w14:textId="77777777" w:rsidR="00AA1372" w:rsidRPr="00FF430B" w:rsidRDefault="00A227F2" w:rsidP="00950D18">
      <w:pPr>
        <w:pStyle w:val="BodyText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                  </w:t>
      </w:r>
      <w:r w:rsidRPr="00FF430B">
        <w:rPr>
          <w:rFonts w:ascii="Times New Roman" w:hAnsi="Times New Roman"/>
          <w:szCs w:val="24"/>
          <w:lang w:val="ro-MD"/>
        </w:rPr>
        <w:t xml:space="preserve">(denumirea ofertantului) </w:t>
      </w:r>
    </w:p>
    <w:p w14:paraId="13D3FF35" w14:textId="77777777" w:rsidR="00AA1372" w:rsidRPr="00FF430B" w:rsidRDefault="00A227F2" w:rsidP="00950D18">
      <w:pPr>
        <w:pStyle w:val="BodyText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a refuzat să semneze contractul de achiziţie publică de lucrări;</w:t>
      </w:r>
    </w:p>
    <w:p w14:paraId="46F2548B" w14:textId="77777777" w:rsidR="00AA1372" w:rsidRPr="00FF430B" w:rsidRDefault="00AA1372" w:rsidP="00950D18">
      <w:pPr>
        <w:pStyle w:val="BodyText"/>
        <w:tabs>
          <w:tab w:val="left" w:pos="567"/>
        </w:tabs>
        <w:ind w:hanging="502"/>
        <w:rPr>
          <w:rFonts w:ascii="Times New Roman" w:hAnsi="Times New Roman"/>
          <w:szCs w:val="24"/>
          <w:lang w:val="ro-MD"/>
        </w:rPr>
      </w:pPr>
    </w:p>
    <w:p w14:paraId="59A22C7D" w14:textId="77777777" w:rsidR="00AA1372" w:rsidRPr="00FF430B" w:rsidRDefault="00A227F2" w:rsidP="00E706C1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Nu se execută vreo condiţie, specificată în documen</w:t>
      </w:r>
      <w:r w:rsidR="008726D2" w:rsidRPr="00FF430B">
        <w:rPr>
          <w:rFonts w:ascii="Times New Roman" w:hAnsi="Times New Roman"/>
          <w:szCs w:val="24"/>
          <w:lang w:val="ro-MD"/>
        </w:rPr>
        <w:t xml:space="preserve">ația de atribuire </w:t>
      </w:r>
      <w:r w:rsidRPr="00FF430B">
        <w:rPr>
          <w:rFonts w:ascii="Times New Roman" w:hAnsi="Times New Roman"/>
          <w:szCs w:val="24"/>
          <w:lang w:val="ro-MD"/>
        </w:rPr>
        <w:t>înainte de semnarea contractului de achiziţie publică de lucrări.</w:t>
      </w:r>
    </w:p>
    <w:p w14:paraId="3D91A900" w14:textId="77777777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Prezenta garanţie este valabilă p</w:t>
      </w:r>
      <w:r w:rsidR="008726D2" w:rsidRPr="00FF430B">
        <w:rPr>
          <w:rFonts w:ascii="Times New Roman" w:hAnsi="Times New Roman"/>
          <w:szCs w:val="24"/>
          <w:lang w:val="ro-MD"/>
        </w:rPr>
        <w:t>â</w:t>
      </w:r>
      <w:r w:rsidRPr="00FF430B">
        <w:rPr>
          <w:rFonts w:ascii="Times New Roman" w:hAnsi="Times New Roman"/>
          <w:szCs w:val="24"/>
          <w:lang w:val="ro-MD"/>
        </w:rPr>
        <w:t>nă la data de _______________________________________</w:t>
      </w:r>
    </w:p>
    <w:p w14:paraId="180D4CEE" w14:textId="46366CE1" w:rsidR="00AA1372" w:rsidRPr="00FF430B" w:rsidRDefault="00A227F2" w:rsidP="00950D1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Parafată de Banca___________________________________ în</w:t>
      </w:r>
      <w:r w:rsidR="00DF4DCF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 xml:space="preserve">ziua___luna____anul_______  </w:t>
      </w:r>
    </w:p>
    <w:p w14:paraId="514CF777" w14:textId="77777777" w:rsidR="00AA1372" w:rsidRPr="00FF430B" w:rsidRDefault="00E706C1" w:rsidP="000D26B9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</w:t>
      </w:r>
      <w:r w:rsidR="00A227F2" w:rsidRPr="00FF430B">
        <w:rPr>
          <w:rFonts w:ascii="Times New Roman" w:hAnsi="Times New Roman"/>
          <w:szCs w:val="24"/>
          <w:lang w:val="ro-MD"/>
        </w:rPr>
        <w:t>(semnătura autorizată)</w:t>
      </w:r>
    </w:p>
    <w:p w14:paraId="72C753EB" w14:textId="7440A521" w:rsidR="009C25F3" w:rsidRDefault="009C25F3">
      <w:pPr>
        <w:spacing w:after="160" w:line="259" w:lineRule="auto"/>
        <w:rPr>
          <w:lang w:val="ro-MD" w:eastAsia="zh-CN"/>
        </w:rPr>
      </w:pPr>
      <w:bookmarkStart w:id="1" w:name="_Toc449692097"/>
    </w:p>
    <w:bookmarkEnd w:id="1"/>
    <w:sectPr w:rsidR="009C25F3" w:rsidSect="005C7076">
      <w:footerReference w:type="default" r:id="rId11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D043" w14:textId="77777777" w:rsidR="000203B7" w:rsidRDefault="000203B7" w:rsidP="00A20ACF">
      <w:r>
        <w:separator/>
      </w:r>
    </w:p>
  </w:endnote>
  <w:endnote w:type="continuationSeparator" w:id="0">
    <w:p w14:paraId="5B736962" w14:textId="77777777" w:rsidR="000203B7" w:rsidRDefault="000203B7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???S?V?b?N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¢FFG?Ps?Ocu?e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????¡§???¡ì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????f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701F7225" w:rsidR="008F1D40" w:rsidRDefault="008F1D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5CC">
          <w:t>60</w:t>
        </w:r>
        <w:r>
          <w:fldChar w:fldCharType="end"/>
        </w:r>
      </w:p>
    </w:sdtContent>
  </w:sdt>
  <w:p w14:paraId="075618FA" w14:textId="77777777" w:rsidR="008F1D40" w:rsidRDefault="008F1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4F01" w14:textId="77777777" w:rsidR="000203B7" w:rsidRDefault="000203B7" w:rsidP="00A20ACF">
      <w:r>
        <w:separator/>
      </w:r>
    </w:p>
  </w:footnote>
  <w:footnote w:type="continuationSeparator" w:id="0">
    <w:p w14:paraId="0BC4AACF" w14:textId="77777777" w:rsidR="000203B7" w:rsidRDefault="000203B7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9933" w:hanging="360"/>
      </w:pPr>
    </w:lvl>
    <w:lvl w:ilvl="1" w:tplc="04100019" w:tentative="1">
      <w:start w:val="1"/>
      <w:numFmt w:val="lowerLetter"/>
      <w:lvlText w:val="%2."/>
      <w:lvlJc w:val="left"/>
      <w:pPr>
        <w:ind w:left="10653" w:hanging="360"/>
      </w:pPr>
    </w:lvl>
    <w:lvl w:ilvl="2" w:tplc="0410001B" w:tentative="1">
      <w:start w:val="1"/>
      <w:numFmt w:val="lowerRoman"/>
      <w:lvlText w:val="%3."/>
      <w:lvlJc w:val="right"/>
      <w:pPr>
        <w:ind w:left="11373" w:hanging="180"/>
      </w:pPr>
    </w:lvl>
    <w:lvl w:ilvl="3" w:tplc="0410000F" w:tentative="1">
      <w:start w:val="1"/>
      <w:numFmt w:val="decimal"/>
      <w:lvlText w:val="%4."/>
      <w:lvlJc w:val="left"/>
      <w:pPr>
        <w:ind w:left="12093" w:hanging="360"/>
      </w:pPr>
    </w:lvl>
    <w:lvl w:ilvl="4" w:tplc="04100019" w:tentative="1">
      <w:start w:val="1"/>
      <w:numFmt w:val="lowerLetter"/>
      <w:lvlText w:val="%5."/>
      <w:lvlJc w:val="left"/>
      <w:pPr>
        <w:ind w:left="12813" w:hanging="360"/>
      </w:pPr>
    </w:lvl>
    <w:lvl w:ilvl="5" w:tplc="0410001B" w:tentative="1">
      <w:start w:val="1"/>
      <w:numFmt w:val="lowerRoman"/>
      <w:lvlText w:val="%6."/>
      <w:lvlJc w:val="right"/>
      <w:pPr>
        <w:ind w:left="13533" w:hanging="180"/>
      </w:pPr>
    </w:lvl>
    <w:lvl w:ilvl="6" w:tplc="0410000F" w:tentative="1">
      <w:start w:val="1"/>
      <w:numFmt w:val="decimal"/>
      <w:lvlText w:val="%7."/>
      <w:lvlJc w:val="left"/>
      <w:pPr>
        <w:ind w:left="14253" w:hanging="360"/>
      </w:pPr>
    </w:lvl>
    <w:lvl w:ilvl="7" w:tplc="04100019" w:tentative="1">
      <w:start w:val="1"/>
      <w:numFmt w:val="lowerLetter"/>
      <w:lvlText w:val="%8."/>
      <w:lvlJc w:val="left"/>
      <w:pPr>
        <w:ind w:left="14973" w:hanging="360"/>
      </w:pPr>
    </w:lvl>
    <w:lvl w:ilvl="8" w:tplc="0410001B" w:tentative="1">
      <w:start w:val="1"/>
      <w:numFmt w:val="lowerRoman"/>
      <w:lvlText w:val="%9."/>
      <w:lvlJc w:val="right"/>
      <w:pPr>
        <w:ind w:left="15693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167230">
    <w:abstractNumId w:val="35"/>
  </w:num>
  <w:num w:numId="2" w16cid:durableId="1766419539">
    <w:abstractNumId w:val="43"/>
  </w:num>
  <w:num w:numId="3" w16cid:durableId="1044479746">
    <w:abstractNumId w:val="32"/>
  </w:num>
  <w:num w:numId="4" w16cid:durableId="173233446">
    <w:abstractNumId w:val="31"/>
  </w:num>
  <w:num w:numId="5" w16cid:durableId="971246835">
    <w:abstractNumId w:val="15"/>
  </w:num>
  <w:num w:numId="6" w16cid:durableId="1826819073">
    <w:abstractNumId w:val="18"/>
  </w:num>
  <w:num w:numId="7" w16cid:durableId="505245433">
    <w:abstractNumId w:val="16"/>
  </w:num>
  <w:num w:numId="8" w16cid:durableId="343214707">
    <w:abstractNumId w:val="9"/>
  </w:num>
  <w:num w:numId="9" w16cid:durableId="30112378">
    <w:abstractNumId w:val="30"/>
  </w:num>
  <w:num w:numId="10" w16cid:durableId="474683933">
    <w:abstractNumId w:val="13"/>
  </w:num>
  <w:num w:numId="11" w16cid:durableId="920682110">
    <w:abstractNumId w:val="22"/>
  </w:num>
  <w:num w:numId="12" w16cid:durableId="1938905407">
    <w:abstractNumId w:val="23"/>
  </w:num>
  <w:num w:numId="13" w16cid:durableId="1646079756">
    <w:abstractNumId w:val="38"/>
  </w:num>
  <w:num w:numId="14" w16cid:durableId="549732456">
    <w:abstractNumId w:val="29"/>
  </w:num>
  <w:num w:numId="15" w16cid:durableId="1017082032">
    <w:abstractNumId w:val="8"/>
  </w:num>
  <w:num w:numId="16" w16cid:durableId="76832545">
    <w:abstractNumId w:val="24"/>
  </w:num>
  <w:num w:numId="17" w16cid:durableId="1288314229">
    <w:abstractNumId w:val="25"/>
  </w:num>
  <w:num w:numId="18" w16cid:durableId="33501871">
    <w:abstractNumId w:val="36"/>
  </w:num>
  <w:num w:numId="19" w16cid:durableId="898786970">
    <w:abstractNumId w:val="11"/>
  </w:num>
  <w:num w:numId="20" w16cid:durableId="676880519">
    <w:abstractNumId w:val="40"/>
  </w:num>
  <w:num w:numId="21" w16cid:durableId="1162312507">
    <w:abstractNumId w:val="34"/>
  </w:num>
  <w:num w:numId="22" w16cid:durableId="1478230621">
    <w:abstractNumId w:val="12"/>
  </w:num>
  <w:num w:numId="23" w16cid:durableId="450126123">
    <w:abstractNumId w:val="33"/>
  </w:num>
  <w:num w:numId="24" w16cid:durableId="1667241923">
    <w:abstractNumId w:val="19"/>
  </w:num>
  <w:num w:numId="25" w16cid:durableId="156044305">
    <w:abstractNumId w:val="27"/>
  </w:num>
  <w:num w:numId="26" w16cid:durableId="1640302928">
    <w:abstractNumId w:val="21"/>
  </w:num>
  <w:num w:numId="27" w16cid:durableId="52390909">
    <w:abstractNumId w:val="39"/>
  </w:num>
  <w:num w:numId="28" w16cid:durableId="436414455">
    <w:abstractNumId w:val="14"/>
  </w:num>
  <w:num w:numId="29" w16cid:durableId="1768116712">
    <w:abstractNumId w:val="10"/>
  </w:num>
  <w:num w:numId="30" w16cid:durableId="565797557">
    <w:abstractNumId w:val="20"/>
  </w:num>
  <w:num w:numId="31" w16cid:durableId="1962568075">
    <w:abstractNumId w:val="7"/>
  </w:num>
  <w:num w:numId="32" w16cid:durableId="439371855">
    <w:abstractNumId w:val="5"/>
  </w:num>
  <w:num w:numId="33" w16cid:durableId="2099475585">
    <w:abstractNumId w:val="3"/>
  </w:num>
  <w:num w:numId="34" w16cid:durableId="1320115784">
    <w:abstractNumId w:val="0"/>
  </w:num>
  <w:num w:numId="35" w16cid:durableId="1643076416">
    <w:abstractNumId w:val="2"/>
  </w:num>
  <w:num w:numId="36" w16cid:durableId="1956399542">
    <w:abstractNumId w:val="4"/>
  </w:num>
  <w:num w:numId="37" w16cid:durableId="475530866">
    <w:abstractNumId w:val="1"/>
  </w:num>
  <w:num w:numId="38" w16cid:durableId="903105048">
    <w:abstractNumId w:val="28"/>
  </w:num>
  <w:num w:numId="39" w16cid:durableId="6459340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87995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215752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63979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15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4705911">
    <w:abstractNumId w:val="43"/>
  </w:num>
  <w:num w:numId="45" w16cid:durableId="156725707">
    <w:abstractNumId w:val="37"/>
  </w:num>
  <w:num w:numId="46" w16cid:durableId="1524246911">
    <w:abstractNumId w:val="6"/>
  </w:num>
  <w:num w:numId="47" w16cid:durableId="457991014">
    <w:abstractNumId w:val="42"/>
  </w:num>
  <w:num w:numId="48" w16cid:durableId="1661539278">
    <w:abstractNumId w:val="26"/>
  </w:num>
  <w:num w:numId="49" w16cid:durableId="626278852">
    <w:abstractNumId w:val="17"/>
  </w:num>
  <w:num w:numId="50" w16cid:durableId="18167632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03B7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2F7B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29B7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2F6D8F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08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2A7D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031E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68F6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48BC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366E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6DF9"/>
    <w:rsid w:val="00657833"/>
    <w:rsid w:val="00661DEF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854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997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3DD6"/>
    <w:rsid w:val="0097477A"/>
    <w:rsid w:val="009747EF"/>
    <w:rsid w:val="00974C17"/>
    <w:rsid w:val="00976033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25F3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27B5D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1AC9"/>
    <w:rsid w:val="00B322B4"/>
    <w:rsid w:val="00B32A8E"/>
    <w:rsid w:val="00B3300D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0F4F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977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2C12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0F9A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05CC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37B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3E57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A7937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3DD2"/>
    <w:rsid w:val="00E94F3E"/>
    <w:rsid w:val="00E9530A"/>
    <w:rsid w:val="00E95E11"/>
    <w:rsid w:val="00EA3452"/>
    <w:rsid w:val="00EA3C96"/>
    <w:rsid w:val="00EA3F83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5C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95BFB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aliases w:val=" Sub-Clause Sub-paragraph"/>
    <w:basedOn w:val="Normal"/>
    <w:next w:val="Normal"/>
    <w:link w:val="Heading4Char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Heading4Char">
    <w:name w:val="Heading 4 Char"/>
    <w:aliases w:val=" Sub-Clause Sub-paragraph Char"/>
    <w:basedOn w:val="DefaultParagraphFont"/>
    <w:link w:val="Heading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Heading8Char">
    <w:name w:val="Heading 8 Char"/>
    <w:basedOn w:val="DefaultParagraphFont"/>
    <w:link w:val="Heading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semiHidden/>
    <w:rsid w:val="00A20ACF"/>
    <w:rPr>
      <w:rFonts w:ascii="Cambria" w:eastAsia="Times New Roman" w:hAnsi="Cambria" w:cs="Times New Roman"/>
      <w:lang w:val="ro-RO"/>
    </w:rPr>
  </w:style>
  <w:style w:type="paragraph" w:styleId="Footer">
    <w:name w:val="footer"/>
    <w:basedOn w:val="Normal"/>
    <w:link w:val="FooterChar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PageNumber">
    <w:name w:val="page number"/>
    <w:basedOn w:val="DefaultParagraphFont"/>
    <w:rsid w:val="00A20ACF"/>
  </w:style>
  <w:style w:type="paragraph" w:styleId="ListParagraph">
    <w:name w:val="List Paragraph"/>
    <w:aliases w:val="HotarirePunct1"/>
    <w:basedOn w:val="Normal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rsid w:val="00A20ACF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ubtitle">
    <w:name w:val="Subtitle"/>
    <w:basedOn w:val="Normal"/>
    <w:link w:val="SubtitleChar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BodyTextIndent2">
    <w:name w:val="Body Text Indent 2"/>
    <w:basedOn w:val="Normal"/>
    <w:link w:val="BodyTextIndent2Char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odyText2">
    <w:name w:val="Body Text 2"/>
    <w:basedOn w:val="Normal"/>
    <w:link w:val="BodyText2Char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alloonText">
    <w:name w:val="Balloon Text"/>
    <w:basedOn w:val="Normal"/>
    <w:link w:val="BalloonTextChar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Normal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Normal"/>
    <w:rsid w:val="00A20ACF"/>
    <w:pPr>
      <w:jc w:val="center"/>
    </w:pPr>
    <w:rPr>
      <w:b/>
      <w:bCs/>
      <w:noProof w:val="0"/>
      <w:lang w:val="ru-RU" w:eastAsia="ru-RU"/>
    </w:rPr>
  </w:style>
  <w:style w:type="paragraph" w:styleId="BodyTextIndent3">
    <w:name w:val="Body Text Indent 3"/>
    <w:basedOn w:val="Normal"/>
    <w:link w:val="BodyTextIndent3Char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Normal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Normal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Normal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Normal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Normal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Normal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A20ACF"/>
    <w:pPr>
      <w:spacing w:after="240"/>
    </w:pPr>
    <w:rPr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A20ACF"/>
    <w:rPr>
      <w:vertAlign w:val="superscript"/>
    </w:rPr>
  </w:style>
  <w:style w:type="character" w:styleId="CommentReference">
    <w:name w:val="annotation reference"/>
    <w:uiPriority w:val="99"/>
    <w:rsid w:val="00A2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A2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Heading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Normal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Caption">
    <w:name w:val="caption"/>
    <w:basedOn w:val="Normal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Strong">
    <w:name w:val="Strong"/>
    <w:basedOn w:val="DefaultParagraphFont"/>
    <w:uiPriority w:val="22"/>
    <w:qFormat/>
    <w:rsid w:val="00EC7F38"/>
    <w:rPr>
      <w:b/>
      <w:bCs/>
    </w:rPr>
  </w:style>
  <w:style w:type="paragraph" w:styleId="Revision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TableNormal"/>
    <w:next w:val="TableGrid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TableNormal"/>
    <w:next w:val="TableGrid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Normal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te a new document." ma:contentTypeScope="" ma:versionID="ea717b4d935d1f088ce219d4dc1324d6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ae6fcc5995b89794a0baba6327bef9b5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7CEC7-9DA5-42E1-A16E-54C5B34557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8E81F-8F46-4F60-AE12-F356B0A02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739C6-DE1F-49DA-B949-620E91947511}">
  <ds:schemaRefs>
    <ds:schemaRef ds:uri="http://schemas.microsoft.com/office/2006/metadata/properties"/>
    <ds:schemaRef ds:uri="http://schemas.microsoft.com/office/infopath/2007/PartnerControls"/>
    <ds:schemaRef ds:uri="f983a66f-4b1b-416a-9a37-e7e20322035b"/>
  </ds:schemaRefs>
</ds:datastoreItem>
</file>

<file path=customXml/itemProps4.xml><?xml version="1.0" encoding="utf-8"?>
<ds:datastoreItem xmlns:ds="http://schemas.openxmlformats.org/officeDocument/2006/customXml" ds:itemID="{3BA85282-7B65-4557-8239-D12C1E04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3a66f-4b1b-416a-9a37-e7e203220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425</Words>
  <Characters>2547</Characters>
  <Application>Microsoft Office Word</Application>
  <DocSecurity>0</DocSecurity>
  <Lines>283</Lines>
  <Paragraphs>212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Ivanov, Stefan</cp:lastModifiedBy>
  <cp:revision>23</cp:revision>
  <cp:lastPrinted>2021-06-01T11:52:00Z</cp:lastPrinted>
  <dcterms:created xsi:type="dcterms:W3CDTF">2021-06-14T10:00:00Z</dcterms:created>
  <dcterms:modified xsi:type="dcterms:W3CDTF">2025-12-18T14:51:00Z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